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9EA44" w14:textId="77777777" w:rsidR="004267DA" w:rsidRPr="00537ECB" w:rsidRDefault="004267DA" w:rsidP="00223CD0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537ECB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537ECB">
        <w:rPr>
          <w:rFonts w:ascii="Calibri Light" w:eastAsia="Arial Black" w:hAnsi="Calibri Light" w:cs="Calibri Light"/>
          <w:u w:val="single"/>
        </w:rPr>
        <w:t xml:space="preserve"> </w:t>
      </w:r>
    </w:p>
    <w:p w14:paraId="209D0C3F" w14:textId="77777777" w:rsidR="004267DA" w:rsidRPr="00537ECB" w:rsidRDefault="004267DA" w:rsidP="00223CD0">
      <w:pPr>
        <w:suppressAutoHyphens/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537ECB">
        <w:rPr>
          <w:rFonts w:ascii="Calibri Light" w:eastAsia="Times New Roman" w:hAnsi="Calibri Light" w:cs="Calibri Light"/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 wp14:anchorId="20BE55DE" wp14:editId="40F0DC6C">
                <wp:extent cx="1950085" cy="1007745"/>
                <wp:effectExtent l="8890" t="5080" r="12700" b="6350"/>
                <wp:docPr id="6" name="Grup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0085" cy="1007745"/>
                          <a:chOff x="0" y="0"/>
                          <a:chExt cx="3419" cy="1799"/>
                        </a:xfrm>
                      </wpg:grpSpPr>
                      <wps:wsp>
                        <wps:cNvPr id="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8" name="Group 1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9" name="AutoShap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07467C" w14:textId="77777777" w:rsidR="00537ECB" w:rsidRDefault="00537ECB" w:rsidP="004267DA"/>
                              <w:p w14:paraId="1C2806B3" w14:textId="77777777" w:rsidR="00537ECB" w:rsidRDefault="00537ECB" w:rsidP="004267DA"/>
                              <w:p w14:paraId="4695BA0C" w14:textId="77777777" w:rsidR="00537ECB" w:rsidRDefault="00537ECB" w:rsidP="004267DA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BE55DE" id="Grupa 117" o:spid="_x0000_s1026" style="width:153.55pt;height:79.3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">
                <v:rect id="Rectangle 118" o:spid="_x0000_s1027" style="position:absolute;width:3419;height:1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" filled="f" stroked="f">
                  <v:stroke joinstyle="round"/>
                </v:rect>
                <v:group id="Group 119" o:spid="_x0000_s1028" style="position:absolute;width:3419;height:1799" coordsize="3419,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120" o:spid="_x0000_s1029" type="#_x0000_t176" style="position:absolute;width:3419;height:1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1" o:spid="_x0000_s1030" type="#_x0000_t202" style="position:absolute;left:119;top:59;width:3167;height: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" filled="f" stroked="f">
                    <v:stroke joinstyle="round"/>
                    <v:textbox>
                      <w:txbxContent>
                        <w:p w14:paraId="7207467C" w14:textId="77777777" w:rsidR="00537ECB" w:rsidRDefault="00537ECB" w:rsidP="004267DA"/>
                        <w:p w14:paraId="1C2806B3" w14:textId="77777777" w:rsidR="00537ECB" w:rsidRDefault="00537ECB" w:rsidP="004267DA"/>
                        <w:p w14:paraId="4695BA0C" w14:textId="77777777" w:rsidR="00537ECB" w:rsidRDefault="00537ECB" w:rsidP="004267D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43EB82AF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  <w:t>Zamawiający:</w:t>
      </w:r>
    </w:p>
    <w:p w14:paraId="3D015D73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 xml:space="preserve">Gmina Gródek nad Dunajcem </w:t>
      </w:r>
    </w:p>
    <w:p w14:paraId="786AD180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Gródek nad Dunajcem 54</w:t>
      </w:r>
    </w:p>
    <w:p w14:paraId="34F41BB4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33-318 Gródek nad Dunajcem</w:t>
      </w:r>
    </w:p>
    <w:p w14:paraId="13D79A24" w14:textId="77777777" w:rsidR="004267DA" w:rsidRPr="00537ECB" w:rsidRDefault="004267DA" w:rsidP="00223CD0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51411112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537ECB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4838D002" w14:textId="7F85C60D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br/>
        <w:t xml:space="preserve">Zarejestrowana nazwa (firma)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lang w:eastAsia="ar-SA"/>
        </w:rPr>
        <w:t>:</w:t>
      </w:r>
    </w:p>
    <w:p w14:paraId="4690A8D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6AAA20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B163FB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F97BF54" w14:textId="43E91F78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Zarejestrowany adres (siedziba)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b/>
          <w:lang w:eastAsia="ar-SA"/>
        </w:rPr>
        <w:t>:</w:t>
      </w:r>
    </w:p>
    <w:p w14:paraId="6B93BD8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DBA15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Ulica: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0DCA5038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574293F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537ECB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537ECB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745F128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E55B6AD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394E068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15E4B3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telefon: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1978E18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D70389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653770E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AF22123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537ECB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55EDF46F" w14:textId="77777777" w:rsidR="004267DA" w:rsidRPr="00537ECB" w:rsidRDefault="004267DA" w:rsidP="00223CD0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24C7336C" w14:textId="77777777" w:rsidR="004267DA" w:rsidRPr="00537ECB" w:rsidRDefault="004267DA" w:rsidP="00223CD0">
      <w:pPr>
        <w:spacing w:after="0" w:line="240" w:lineRule="auto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090C7BB2" w14:textId="6D2029EC" w:rsidR="004267DA" w:rsidRPr="00223CD0" w:rsidRDefault="004267DA" w:rsidP="00223CD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Składaj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>ą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 ofert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 xml:space="preserve">ę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na realizację zamówienia: </w:t>
      </w:r>
      <w:r w:rsidR="00223CD0" w:rsidRPr="00223CD0">
        <w:rPr>
          <w:rFonts w:ascii="Calibri Light" w:hAnsi="Calibri Light" w:cs="Calibri Light"/>
          <w:b/>
          <w:sz w:val="20"/>
          <w:szCs w:val="20"/>
        </w:rPr>
        <w:t xml:space="preserve">Opracowanie dokumentacji projektowej budowy oświetlenia ulicznego dróg gminnych w m. Tropie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objętego niniejszym postępowaniem, oferuję wykonanie przedmiotu zamówienia za </w:t>
      </w:r>
      <w:r w:rsidR="00223CD0"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cenę:</w:t>
      </w: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214"/>
        <w:gridCol w:w="2829"/>
        <w:gridCol w:w="3604"/>
      </w:tblGrid>
      <w:tr w:rsidR="00223CD0" w:rsidRPr="00B50AA2" w14:paraId="66E7FDC5" w14:textId="77777777" w:rsidTr="00223CD0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A1C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54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647AD8BB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7D9577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991E" w14:textId="77777777" w:rsidR="00223CD0" w:rsidRPr="00B50AA2" w:rsidRDefault="00223CD0" w:rsidP="004B7A99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23CD0" w:rsidRPr="00B50AA2" w14:paraId="2F78C0F6" w14:textId="77777777" w:rsidTr="00223CD0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1A7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3DF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93C3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CEB59D5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BE230D8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68F65D3" w14:textId="77777777" w:rsidR="00223CD0" w:rsidRPr="00B50AA2" w:rsidRDefault="00223CD0" w:rsidP="00223CD0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06421BEF" w14:textId="0122135B" w:rsidR="00223CD0" w:rsidRPr="00223CD0" w:rsidRDefault="00223CD0" w:rsidP="00223CD0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 w:rsidRPr="00223CD0">
        <w:rPr>
          <w:rFonts w:ascii="Calibri Light" w:hAnsi="Calibri Light" w:cs="Calibri Light"/>
          <w:sz w:val="20"/>
          <w:szCs w:val="20"/>
        </w:rPr>
        <w:t xml:space="preserve">** cena brutto słownie: </w:t>
      </w:r>
      <w:r w:rsidRPr="00223CD0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31364FDB" w14:textId="669AF576" w:rsidR="00223CD0" w:rsidRPr="00223CD0" w:rsidRDefault="00223CD0" w:rsidP="00223CD0">
      <w:pPr>
        <w:tabs>
          <w:tab w:val="left" w:pos="284"/>
        </w:tabs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223CD0"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B2233AA" w14:textId="06A85225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Oferowan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e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cen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a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zawiera wszystkie koszty niezbędne do zrealizowania zamówienia wynikające z Zaproszenia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do złożenia oferty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.   </w:t>
      </w:r>
    </w:p>
    <w:p w14:paraId="3A24A7B9" w14:textId="34562B20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Termin realizacji zamówienia: do </w:t>
      </w:r>
      <w:r w:rsidR="00223CD0"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30 września 2020 roku. </w:t>
      </w:r>
      <w:r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</w:t>
      </w:r>
    </w:p>
    <w:p w14:paraId="2B432911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uważam się za związanego ofertą przez okres 30 dni.</w:t>
      </w:r>
    </w:p>
    <w:p w14:paraId="4A8B483E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zapoznałem się z warunkami realizacji zamówienia określonymi w Zaproszeniu i nie wnoszę do nich żadnych zastrzeżeń oraz uzyskałem wszelkie niezbędne informacje do przygotowania oferty.</w:t>
      </w:r>
    </w:p>
    <w:p w14:paraId="5C5F4EE9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lastRenderedPageBreak/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4F63190F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27C53B2D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 celu wykazania się wymaganym doświadczeniem (zgodnie z pkt. 4 zaproszenia) przedstawiam:</w:t>
      </w:r>
    </w:p>
    <w:p w14:paraId="547C084F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zrealizowanych usług projektowych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1"/>
      </w:r>
      <w:r w:rsidRPr="00B72427">
        <w:rPr>
          <w:rFonts w:ascii="Calibri Light" w:hAnsi="Calibri Light" w:cs="Calibri Light"/>
          <w:sz w:val="20"/>
          <w:szCs w:val="20"/>
        </w:rPr>
        <w:t>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8"/>
        <w:gridCol w:w="4127"/>
        <w:gridCol w:w="1371"/>
        <w:gridCol w:w="1959"/>
        <w:gridCol w:w="1454"/>
      </w:tblGrid>
      <w:tr w:rsidR="00712291" w:rsidRPr="00537ECB" w14:paraId="79E0F7D1" w14:textId="77777777" w:rsidTr="00386F58">
        <w:trPr>
          <w:trHeight w:val="15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57AC2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bookmarkStart w:id="0" w:name="_Hlk37090634"/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22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F74D5EB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403F9294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(wraz z opisem zakresu zamówienia)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E71B7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37ECB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16A7E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52346824" w14:textId="569C5FAB" w:rsidR="00712291" w:rsidRPr="00537ECB" w:rsidRDefault="00A7087F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="00712291"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="00712291" w:rsidRPr="00537ECB">
              <w:rPr>
                <w:rFonts w:ascii="Calibri Light" w:hAnsi="Calibri Light" w:cs="Calibri Light"/>
                <w:b/>
                <w:bCs/>
              </w:rPr>
              <w:t>) - (</w:t>
            </w: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="00712291"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="00712291" w:rsidRPr="00537ECB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8C067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bookmarkEnd w:id="0"/>
      <w:tr w:rsidR="00712291" w:rsidRPr="00537ECB" w14:paraId="1DDD4657" w14:textId="77777777" w:rsidTr="00386F58">
        <w:trPr>
          <w:trHeight w:val="416"/>
        </w:trPr>
        <w:tc>
          <w:tcPr>
            <w:tcW w:w="1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8FFF0B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38150D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8C5537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ADC90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23057479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9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20D8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12291" w:rsidRPr="00537ECB" w14:paraId="78E5DD0C" w14:textId="77777777" w:rsidTr="00386F58">
        <w:trPr>
          <w:trHeight w:val="416"/>
        </w:trPr>
        <w:tc>
          <w:tcPr>
            <w:tcW w:w="1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E032B9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06C91C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5E1236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ED6FB1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1DE2BD7B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9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EBE8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55E1749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osób odpowiedzialnych za realizację przedmiotu zamówienia (zespół projektowy)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2"/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1"/>
        <w:gridCol w:w="5025"/>
        <w:gridCol w:w="4313"/>
      </w:tblGrid>
      <w:tr w:rsidR="00712291" w:rsidRPr="00537ECB" w14:paraId="15DCD33B" w14:textId="77777777" w:rsidTr="00712291">
        <w:trPr>
          <w:trHeight w:val="89"/>
        </w:trPr>
        <w:tc>
          <w:tcPr>
            <w:tcW w:w="301" w:type="dxa"/>
            <w:shd w:val="clear" w:color="auto" w:fill="auto"/>
            <w:vAlign w:val="center"/>
            <w:hideMark/>
          </w:tcPr>
          <w:p w14:paraId="25B024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5025" w:type="dxa"/>
            <w:shd w:val="clear" w:color="auto" w:fill="auto"/>
            <w:vAlign w:val="center"/>
            <w:hideMark/>
          </w:tcPr>
          <w:p w14:paraId="71680E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Imię i nazwisko</w:t>
            </w:r>
          </w:p>
        </w:tc>
        <w:tc>
          <w:tcPr>
            <w:tcW w:w="4313" w:type="dxa"/>
            <w:shd w:val="clear" w:color="auto" w:fill="auto"/>
            <w:vAlign w:val="center"/>
            <w:hideMark/>
          </w:tcPr>
          <w:p w14:paraId="3FF42FD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Kwalifikacje zawodowe</w:t>
            </w:r>
            <w:r w:rsidRPr="00537ECB">
              <w:rPr>
                <w:rFonts w:ascii="Calibri Light" w:hAnsi="Calibri Light" w:cs="Calibri Light"/>
                <w:b/>
                <w:bCs/>
              </w:rPr>
              <w:br/>
              <w:t xml:space="preserve"> (podać nazwę i nr uprawnień)</w:t>
            </w:r>
          </w:p>
        </w:tc>
      </w:tr>
      <w:tr w:rsidR="00712291" w:rsidRPr="00537ECB" w14:paraId="0C90AA8E" w14:textId="77777777" w:rsidTr="00712291">
        <w:trPr>
          <w:trHeight w:val="320"/>
        </w:trPr>
        <w:tc>
          <w:tcPr>
            <w:tcW w:w="301" w:type="dxa"/>
            <w:vAlign w:val="center"/>
            <w:hideMark/>
          </w:tcPr>
          <w:p w14:paraId="53A03CC6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5025" w:type="dxa"/>
            <w:vAlign w:val="center"/>
          </w:tcPr>
          <w:p w14:paraId="45485690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4313" w:type="dxa"/>
            <w:vAlign w:val="center"/>
          </w:tcPr>
          <w:p w14:paraId="032DBBF7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712291" w:rsidRPr="00537ECB" w14:paraId="1F84A98D" w14:textId="77777777" w:rsidTr="00712291">
        <w:trPr>
          <w:trHeight w:val="320"/>
        </w:trPr>
        <w:tc>
          <w:tcPr>
            <w:tcW w:w="301" w:type="dxa"/>
            <w:vAlign w:val="center"/>
            <w:hideMark/>
          </w:tcPr>
          <w:p w14:paraId="24EBC96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5025" w:type="dxa"/>
            <w:vAlign w:val="center"/>
          </w:tcPr>
          <w:p w14:paraId="049B4225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4313" w:type="dxa"/>
            <w:vAlign w:val="center"/>
          </w:tcPr>
          <w:p w14:paraId="53452AB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3F695A25" w14:textId="77777777" w:rsidR="00712291" w:rsidRPr="00537ECB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7B401B3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Załączniki do oferty:</w:t>
      </w:r>
    </w:p>
    <w:p w14:paraId="5FB21C13" w14:textId="77777777" w:rsidR="00712291" w:rsidRPr="00B72427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4EEBDBE5" w14:textId="77777777" w:rsidR="00712291" w:rsidRPr="00B72427" w:rsidRDefault="00712291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495FB5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77C6FE35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28131D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0063A1F2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9488434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E0476B7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4C4B18B2" w14:textId="77777777" w:rsidR="004267DA" w:rsidRPr="00537ECB" w:rsidRDefault="004267DA" w:rsidP="00223CD0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0088BC81" w14:textId="05CE8E6A" w:rsidR="001B2EB4" w:rsidRPr="001B2EB4" w:rsidRDefault="004267DA" w:rsidP="00D32985">
      <w:pPr>
        <w:spacing w:after="0" w:line="240" w:lineRule="auto"/>
        <w:ind w:left="708"/>
        <w:jc w:val="both"/>
        <w:rPr>
          <w:rFonts w:ascii="Calibri Light" w:hAnsi="Calibri Light" w:cs="Calibri Light"/>
          <w:sz w:val="20"/>
          <w:szCs w:val="20"/>
        </w:rPr>
      </w:pP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="009034B5" w:rsidRPr="00537ECB">
        <w:rPr>
          <w:rFonts w:ascii="Calibri Light" w:hAnsi="Calibri Light" w:cs="Calibri Light"/>
          <w:sz w:val="20"/>
          <w:szCs w:val="20"/>
        </w:rPr>
        <w:t xml:space="preserve"> </w:t>
      </w:r>
    </w:p>
    <w:p w14:paraId="7F19EDA2" w14:textId="77777777" w:rsidR="0009373D" w:rsidRPr="00537ECB" w:rsidRDefault="0009373D" w:rsidP="00223CD0">
      <w:pPr>
        <w:spacing w:line="240" w:lineRule="auto"/>
        <w:rPr>
          <w:rFonts w:ascii="Calibri Light" w:hAnsi="Calibri Light" w:cs="Calibri Light"/>
          <w:b/>
          <w:sz w:val="20"/>
          <w:szCs w:val="18"/>
        </w:rPr>
      </w:pPr>
    </w:p>
    <w:sectPr w:rsidR="0009373D" w:rsidRPr="00537ECB" w:rsidSect="00386F58">
      <w:headerReference w:type="default" r:id="rId8"/>
      <w:footerReference w:type="default" r:id="rId9"/>
      <w:pgSz w:w="11906" w:h="16838"/>
      <w:pgMar w:top="426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9F77C" w14:textId="77777777" w:rsidR="000654FF" w:rsidRDefault="000654FF" w:rsidP="00D770B2">
      <w:pPr>
        <w:spacing w:after="0" w:line="240" w:lineRule="auto"/>
      </w:pPr>
      <w:r>
        <w:separator/>
      </w:r>
    </w:p>
  </w:endnote>
  <w:endnote w:type="continuationSeparator" w:id="0">
    <w:p w14:paraId="0F38D51E" w14:textId="77777777" w:rsidR="000654FF" w:rsidRDefault="000654FF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2AE71" w14:textId="77777777" w:rsidR="00223CD0" w:rsidRDefault="00223CD0" w:rsidP="00223CD0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23CD0" w14:paraId="1E35CDF2" w14:textId="77777777" w:rsidTr="004B7A9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2FAFBE4" w14:textId="77777777" w:rsidR="00223CD0" w:rsidRDefault="00223CD0" w:rsidP="00223CD0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19E47AC" w14:textId="77777777" w:rsidR="00223CD0" w:rsidRDefault="00223CD0" w:rsidP="00223CD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0307643" w14:textId="77777777" w:rsidR="00223CD0" w:rsidRDefault="00223CD0" w:rsidP="00223CD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52C59F5" w14:textId="77777777" w:rsidR="00537ECB" w:rsidRPr="00223CD0" w:rsidRDefault="00537ECB" w:rsidP="00223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A81EF" w14:textId="77777777" w:rsidR="000654FF" w:rsidRDefault="000654FF" w:rsidP="00D770B2">
      <w:pPr>
        <w:spacing w:after="0" w:line="240" w:lineRule="auto"/>
      </w:pPr>
      <w:r>
        <w:separator/>
      </w:r>
    </w:p>
  </w:footnote>
  <w:footnote w:type="continuationSeparator" w:id="0">
    <w:p w14:paraId="16CA501D" w14:textId="77777777" w:rsidR="000654FF" w:rsidRDefault="000654FF" w:rsidP="00D770B2">
      <w:pPr>
        <w:spacing w:after="0" w:line="240" w:lineRule="auto"/>
      </w:pPr>
      <w:r>
        <w:continuationSeparator/>
      </w:r>
    </w:p>
  </w:footnote>
  <w:footnote w:id="1">
    <w:p w14:paraId="313D92B9" w14:textId="77777777" w:rsidR="00537ECB" w:rsidRPr="00B72427" w:rsidRDefault="00537ECB" w:rsidP="00B72427">
      <w:pPr>
        <w:pStyle w:val="Tekstprzypisudolnego"/>
        <w:jc w:val="both"/>
        <w:rPr>
          <w:rFonts w:ascii="Calibri Light" w:hAnsi="Calibri Light" w:cs="Calibri Light"/>
          <w:i/>
        </w:rPr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2232890B" w14:textId="77777777" w:rsidR="00537ECB" w:rsidRDefault="00537ECB" w:rsidP="00B72427">
      <w:pPr>
        <w:pStyle w:val="Tekstprzypisudolnego"/>
        <w:jc w:val="both"/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03"/>
      <w:gridCol w:w="7059"/>
    </w:tblGrid>
    <w:tr w:rsidR="00537ECB" w:rsidRPr="00700B2F" w14:paraId="72973104" w14:textId="77777777" w:rsidTr="00537ECB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813CCDD" w14:textId="333B065C" w:rsidR="00537ECB" w:rsidRPr="00700B2F" w:rsidRDefault="00537ECB" w:rsidP="00AA48EE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1.44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AA6F879" w14:textId="176E23E8" w:rsidR="00537ECB" w:rsidRPr="00700B2F" w:rsidRDefault="00537ECB" w:rsidP="00AA48EE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>Opracowanie dokumentacji projektowej budowy oświetlenia ulicznego dróg gminnych w m. Tropie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0E78248C" w14:textId="77777777" w:rsidR="00537ECB" w:rsidRPr="00223CD0" w:rsidRDefault="00537ECB" w:rsidP="00AA4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1654B6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3813AF4"/>
    <w:multiLevelType w:val="multilevel"/>
    <w:tmpl w:val="2D764E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4330544D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4E59020B"/>
    <w:multiLevelType w:val="multilevel"/>
    <w:tmpl w:val="EE0C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27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17"/>
  </w:num>
  <w:num w:numId="2">
    <w:abstractNumId w:val="20"/>
  </w:num>
  <w:num w:numId="3">
    <w:abstractNumId w:val="24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12"/>
  </w:num>
  <w:num w:numId="17">
    <w:abstractNumId w:val="16"/>
  </w:num>
  <w:num w:numId="18">
    <w:abstractNumId w:val="9"/>
  </w:num>
  <w:num w:numId="19">
    <w:abstractNumId w:val="25"/>
  </w:num>
  <w:num w:numId="20">
    <w:abstractNumId w:val="28"/>
  </w:num>
  <w:num w:numId="21">
    <w:abstractNumId w:val="13"/>
  </w:num>
  <w:num w:numId="22">
    <w:abstractNumId w:val="10"/>
  </w:num>
  <w:num w:numId="23">
    <w:abstractNumId w:val="19"/>
  </w:num>
  <w:num w:numId="24">
    <w:abstractNumId w:val="26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276D2"/>
    <w:rsid w:val="0003174F"/>
    <w:rsid w:val="00041BDF"/>
    <w:rsid w:val="00060657"/>
    <w:rsid w:val="000654FF"/>
    <w:rsid w:val="00067025"/>
    <w:rsid w:val="00075E06"/>
    <w:rsid w:val="0009373D"/>
    <w:rsid w:val="000A5687"/>
    <w:rsid w:val="000B0AC8"/>
    <w:rsid w:val="000D3CE2"/>
    <w:rsid w:val="000E4BBE"/>
    <w:rsid w:val="000F78B2"/>
    <w:rsid w:val="00115E2C"/>
    <w:rsid w:val="001241C7"/>
    <w:rsid w:val="00162AAF"/>
    <w:rsid w:val="0017137E"/>
    <w:rsid w:val="00190A29"/>
    <w:rsid w:val="001A4740"/>
    <w:rsid w:val="001B0545"/>
    <w:rsid w:val="001B0E61"/>
    <w:rsid w:val="001B28C8"/>
    <w:rsid w:val="001B2EB4"/>
    <w:rsid w:val="001B32FC"/>
    <w:rsid w:val="001B7685"/>
    <w:rsid w:val="001D2BAF"/>
    <w:rsid w:val="001E492A"/>
    <w:rsid w:val="001E4BF9"/>
    <w:rsid w:val="001E4CE6"/>
    <w:rsid w:val="001F1FE9"/>
    <w:rsid w:val="001F2FC6"/>
    <w:rsid w:val="00223CD0"/>
    <w:rsid w:val="00233429"/>
    <w:rsid w:val="002538DA"/>
    <w:rsid w:val="00261B45"/>
    <w:rsid w:val="00277943"/>
    <w:rsid w:val="002900DC"/>
    <w:rsid w:val="00296073"/>
    <w:rsid w:val="002A6DAA"/>
    <w:rsid w:val="002C42C5"/>
    <w:rsid w:val="002D3CDB"/>
    <w:rsid w:val="002E14B9"/>
    <w:rsid w:val="002E4630"/>
    <w:rsid w:val="002E58E1"/>
    <w:rsid w:val="002F0CD5"/>
    <w:rsid w:val="002F2C36"/>
    <w:rsid w:val="00300654"/>
    <w:rsid w:val="003137E1"/>
    <w:rsid w:val="003237AB"/>
    <w:rsid w:val="003309E7"/>
    <w:rsid w:val="00346CA4"/>
    <w:rsid w:val="00376FC4"/>
    <w:rsid w:val="00377108"/>
    <w:rsid w:val="0038651D"/>
    <w:rsid w:val="00386F58"/>
    <w:rsid w:val="003B50D0"/>
    <w:rsid w:val="003C11A0"/>
    <w:rsid w:val="003C4E57"/>
    <w:rsid w:val="003C67AC"/>
    <w:rsid w:val="003D04A2"/>
    <w:rsid w:val="003D4B45"/>
    <w:rsid w:val="003D7E4A"/>
    <w:rsid w:val="003D7E78"/>
    <w:rsid w:val="003F12DD"/>
    <w:rsid w:val="0040077F"/>
    <w:rsid w:val="00414642"/>
    <w:rsid w:val="00423E2A"/>
    <w:rsid w:val="004267DA"/>
    <w:rsid w:val="004421EE"/>
    <w:rsid w:val="004467BC"/>
    <w:rsid w:val="0045095F"/>
    <w:rsid w:val="004620ED"/>
    <w:rsid w:val="004629AD"/>
    <w:rsid w:val="0047183F"/>
    <w:rsid w:val="004864F5"/>
    <w:rsid w:val="00492F8A"/>
    <w:rsid w:val="004B1705"/>
    <w:rsid w:val="004C4337"/>
    <w:rsid w:val="004C6C09"/>
    <w:rsid w:val="004D4E98"/>
    <w:rsid w:val="004E20BE"/>
    <w:rsid w:val="004E5D53"/>
    <w:rsid w:val="004F1D9A"/>
    <w:rsid w:val="004F2759"/>
    <w:rsid w:val="004F30F4"/>
    <w:rsid w:val="00513D0B"/>
    <w:rsid w:val="005141DE"/>
    <w:rsid w:val="00522B05"/>
    <w:rsid w:val="00523F1B"/>
    <w:rsid w:val="005248CC"/>
    <w:rsid w:val="00537ECB"/>
    <w:rsid w:val="00555FEE"/>
    <w:rsid w:val="0055798C"/>
    <w:rsid w:val="005623E3"/>
    <w:rsid w:val="00577794"/>
    <w:rsid w:val="005875D1"/>
    <w:rsid w:val="00593F1B"/>
    <w:rsid w:val="00595B32"/>
    <w:rsid w:val="005B384A"/>
    <w:rsid w:val="005B68B5"/>
    <w:rsid w:val="005C235A"/>
    <w:rsid w:val="005D2B72"/>
    <w:rsid w:val="005D2D43"/>
    <w:rsid w:val="006064CC"/>
    <w:rsid w:val="006071B0"/>
    <w:rsid w:val="0061458B"/>
    <w:rsid w:val="00623559"/>
    <w:rsid w:val="006411AA"/>
    <w:rsid w:val="00642FE8"/>
    <w:rsid w:val="00645753"/>
    <w:rsid w:val="00654B0C"/>
    <w:rsid w:val="00674D09"/>
    <w:rsid w:val="00694299"/>
    <w:rsid w:val="006A13CF"/>
    <w:rsid w:val="006A432A"/>
    <w:rsid w:val="006B212F"/>
    <w:rsid w:val="006C6AAE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800D2"/>
    <w:rsid w:val="00793487"/>
    <w:rsid w:val="007946EE"/>
    <w:rsid w:val="00794A46"/>
    <w:rsid w:val="007B29D2"/>
    <w:rsid w:val="007B4111"/>
    <w:rsid w:val="007B5C22"/>
    <w:rsid w:val="007B71AF"/>
    <w:rsid w:val="007D040D"/>
    <w:rsid w:val="007D1046"/>
    <w:rsid w:val="00803A5E"/>
    <w:rsid w:val="00804C7A"/>
    <w:rsid w:val="008055B5"/>
    <w:rsid w:val="00816BA7"/>
    <w:rsid w:val="0084452B"/>
    <w:rsid w:val="008528FD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C692C"/>
    <w:rsid w:val="008D663F"/>
    <w:rsid w:val="009034B5"/>
    <w:rsid w:val="00903B11"/>
    <w:rsid w:val="00903D84"/>
    <w:rsid w:val="009275B6"/>
    <w:rsid w:val="009352BE"/>
    <w:rsid w:val="00943B39"/>
    <w:rsid w:val="00965F0E"/>
    <w:rsid w:val="00983FEC"/>
    <w:rsid w:val="009A018E"/>
    <w:rsid w:val="009B6245"/>
    <w:rsid w:val="009C2163"/>
    <w:rsid w:val="009C7FE0"/>
    <w:rsid w:val="009E231E"/>
    <w:rsid w:val="009F5AB9"/>
    <w:rsid w:val="00A010BA"/>
    <w:rsid w:val="00A04A51"/>
    <w:rsid w:val="00A43A54"/>
    <w:rsid w:val="00A47C1F"/>
    <w:rsid w:val="00A64C63"/>
    <w:rsid w:val="00A7087F"/>
    <w:rsid w:val="00A7195E"/>
    <w:rsid w:val="00A74ACE"/>
    <w:rsid w:val="00A838BE"/>
    <w:rsid w:val="00AA48EE"/>
    <w:rsid w:val="00AB4F45"/>
    <w:rsid w:val="00AC5B34"/>
    <w:rsid w:val="00AE14DF"/>
    <w:rsid w:val="00AF06C6"/>
    <w:rsid w:val="00AF1477"/>
    <w:rsid w:val="00B00918"/>
    <w:rsid w:val="00B15854"/>
    <w:rsid w:val="00B17BB2"/>
    <w:rsid w:val="00B265CA"/>
    <w:rsid w:val="00B36CCC"/>
    <w:rsid w:val="00B416F4"/>
    <w:rsid w:val="00B42489"/>
    <w:rsid w:val="00B45F4D"/>
    <w:rsid w:val="00B53D09"/>
    <w:rsid w:val="00B72427"/>
    <w:rsid w:val="00B73968"/>
    <w:rsid w:val="00BA440F"/>
    <w:rsid w:val="00BA5DD3"/>
    <w:rsid w:val="00BB35AC"/>
    <w:rsid w:val="00BB35B1"/>
    <w:rsid w:val="00BB4391"/>
    <w:rsid w:val="00BC0775"/>
    <w:rsid w:val="00BD4887"/>
    <w:rsid w:val="00BF4FA6"/>
    <w:rsid w:val="00BF75D3"/>
    <w:rsid w:val="00C11379"/>
    <w:rsid w:val="00C15D75"/>
    <w:rsid w:val="00C527C3"/>
    <w:rsid w:val="00C63834"/>
    <w:rsid w:val="00C67E60"/>
    <w:rsid w:val="00C719F7"/>
    <w:rsid w:val="00C92337"/>
    <w:rsid w:val="00CB78C3"/>
    <w:rsid w:val="00CC0D7A"/>
    <w:rsid w:val="00CC38E8"/>
    <w:rsid w:val="00CE1AC2"/>
    <w:rsid w:val="00D1242F"/>
    <w:rsid w:val="00D17058"/>
    <w:rsid w:val="00D223CD"/>
    <w:rsid w:val="00D3141A"/>
    <w:rsid w:val="00D32985"/>
    <w:rsid w:val="00D45318"/>
    <w:rsid w:val="00D52C8C"/>
    <w:rsid w:val="00D647EC"/>
    <w:rsid w:val="00D718A7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22B66"/>
    <w:rsid w:val="00E3187F"/>
    <w:rsid w:val="00E36C12"/>
    <w:rsid w:val="00E71388"/>
    <w:rsid w:val="00E7508C"/>
    <w:rsid w:val="00E7774A"/>
    <w:rsid w:val="00E8374B"/>
    <w:rsid w:val="00E907C5"/>
    <w:rsid w:val="00EE281A"/>
    <w:rsid w:val="00EF7E46"/>
    <w:rsid w:val="00F00969"/>
    <w:rsid w:val="00F02151"/>
    <w:rsid w:val="00F21899"/>
    <w:rsid w:val="00F21ACC"/>
    <w:rsid w:val="00F23D6B"/>
    <w:rsid w:val="00F25464"/>
    <w:rsid w:val="00F673E6"/>
    <w:rsid w:val="00F71E37"/>
    <w:rsid w:val="00F74724"/>
    <w:rsid w:val="00F80B01"/>
    <w:rsid w:val="00F9111E"/>
    <w:rsid w:val="00FA23D2"/>
    <w:rsid w:val="00FA4C98"/>
    <w:rsid w:val="00FA60A3"/>
    <w:rsid w:val="00FC78BD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223C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CD0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686E0-19AB-4E3E-B2ED-D34238FB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3</cp:revision>
  <cp:lastPrinted>2019-02-19T16:05:00Z</cp:lastPrinted>
  <dcterms:created xsi:type="dcterms:W3CDTF">2020-04-05T15:13:00Z</dcterms:created>
  <dcterms:modified xsi:type="dcterms:W3CDTF">2020-04-06T16:37:00Z</dcterms:modified>
</cp:coreProperties>
</file>